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00926030" name="5f4bf920-d5a5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6370215" name="5f4bf920-d5a5-11f0-acad-676edea52e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0753846" name="782a8ce0-d5a5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3831658" name="782a8ce0-d5a5-11f0-acad-676edea52e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41524197" name="84d420a0-d5a5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78268" name="84d420a0-d5a5-11f0-acad-676edea52e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82338964" name="ad798db0-d5a5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335241" name="ad798db0-d5a5-11f0-acad-676edea52e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77936575" name="6c20829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5265262" name="6c208290-d5a7-11f0-acad-676edea52e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27881679" name="7e2739c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9980184" name="7e2739c0-d5a7-11f0-acad-676edea52e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Schlafzimmer / gross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39853781" name="9321405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7602666" name="93214050-d5a7-11f0-acad-676edea52ee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Schlafzimmer / gross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58694108" name="ad1a92e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7833922" name="ad1a92e0-d5a7-11f0-acad-676edea52e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Schlafzimmer / klein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22276687" name="cd2da22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8351787" name="cd2da220-d5a7-11f0-acad-676edea52ee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37087169" name="e5d9b43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5854856" name="e5d9b430-d5a7-11f0-acad-676edea52ee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52987476" name="fdfa9d40-d5a7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6889479" name="fdfa9d40-d5a7-11f0-acad-676edea52ee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3085501" name="123e9a40-d5a8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9409073" name="123e9a40-d5a8-11f0-acad-676edea52ee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1599616" name="23b3bfd0-d5a8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2168988" name="23b3bfd0-d5a8-11f0-acad-676edea52ee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Rishaldenweg 21, 4852 Rothrist</w:t>
          </w:r>
        </w:p>
        <w:p>
          <w:pPr>
            <w:spacing w:before="0" w:after="0"/>
          </w:pPr>
          <w:r>
            <w:t>624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footer.xml" Type="http://schemas.openxmlformats.org/officeDocument/2006/relationships/footer" Id="rId1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